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4398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PRACTICAL NO.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  <w:t>8</w:t>
      </w:r>
    </w:p>
    <w:p w14:paraId="12CE1DC7">
      <w:pPr>
        <w:keepNext w:val="0"/>
        <w:keepLines w:val="0"/>
        <w:widowControl/>
        <w:suppressLineNumbers w:val="0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Perform data visualization</w:t>
      </w:r>
    </w:p>
    <w:p w14:paraId="342434E7">
      <w:pPr>
        <w:pStyle w:val="4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</w:rPr>
        <w:t>a]Perform data visualization using Python on any sales data.</w:t>
      </w:r>
    </w:p>
    <w:p w14:paraId="37E1B816">
      <w:pP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  <w:t>Code:</w:t>
      </w:r>
    </w:p>
    <w:p w14:paraId="28F9D9BA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import pandas as pd</w:t>
      </w:r>
    </w:p>
    <w:p w14:paraId="3F4408E9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import matplotlib.pyplot as plt</w:t>
      </w:r>
    </w:p>
    <w:p w14:paraId="50725281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755C5896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Load the CSV file using pandas</w:t>
      </w:r>
    </w:p>
    <w:p w14:paraId="1296C107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data = pd.read_csv('mat_data.csv', parse_dates=['Date'])</w:t>
      </w:r>
    </w:p>
    <w:p w14:paraId="35955155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252BC2F1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Display the first few rows of the data</w:t>
      </w:r>
    </w:p>
    <w:p w14:paraId="77B5D9D9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print(data.head())</w:t>
      </w:r>
    </w:p>
    <w:p w14:paraId="34F79230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475D6F41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to display multiple plots at once.figsize=(14, 10): This specifies the size of the overall figure in inches</w:t>
      </w:r>
    </w:p>
    <w:p w14:paraId="0DB2FB1D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fig, ax = plt.subplots(2, 2, figsize=(14, 10))</w:t>
      </w:r>
    </w:p>
    <w:p w14:paraId="3E1CBFA3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6E6D6EFF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Line Plot: Sales and Profit over Time</w:t>
      </w:r>
    </w:p>
    <w:p w14:paraId="784F90DB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#marker='o'=to specify the shape of the markers that represent data points on a plot 'o':circle as the marker</w:t>
      </w:r>
    </w:p>
    <w:p w14:paraId="532BF76F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ax[0, 0].plot(data['Date'], data['Sales'], label='Sales', color='b', marker='o')</w:t>
      </w:r>
    </w:p>
    <w:p w14:paraId="37B1BFC0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ax[0, 0].plot(data['Date'], data['Profit'], label='Profit', color='g', marker='x')</w:t>
      </w:r>
    </w:p>
    <w:p w14:paraId="57177E77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ax[0, 0].set_title('Sales and Profit Over Time')</w:t>
      </w:r>
    </w:p>
    <w:p w14:paraId="60DA6963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ax[0, 0].set_xlabel('Date')</w:t>
      </w:r>
    </w:p>
    <w:p w14:paraId="64D2D6D2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ax[0, 0].set_ylabel('Amount')</w:t>
      </w:r>
    </w:p>
    <w:p w14:paraId="70006A05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ax[0, 0].legend()#A legend is used to label different plot elements (such as lines, markers, or bars)</w:t>
      </w:r>
    </w:p>
    <w:p w14:paraId="57B52493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30327F15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Bar Plot: Sales vs. Advertising</w:t>
      </w:r>
    </w:p>
    <w:p w14:paraId="3C677FB8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ax[0, 1].bar(data['Date'], data['Sales'], width=0.4, label='Sales', color='b', align='center')</w:t>
      </w:r>
    </w:p>
    <w:p w14:paraId="7E1618F8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ax[0, 1].bar(data['Date'], data['Advertising'], width=0.4, label='Advertising', color='orange', align='edge')</w:t>
      </w:r>
    </w:p>
    <w:p w14:paraId="62EBB2E4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ax[0, 1].set_title('Sales vs Advertising')</w:t>
      </w:r>
    </w:p>
    <w:p w14:paraId="245339CF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ax[0, 1].set_xlabel('Date')</w:t>
      </w:r>
    </w:p>
    <w:p w14:paraId="60AE30F7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ax[0, 1].set_ylabel('Amount')</w:t>
      </w:r>
    </w:p>
    <w:p w14:paraId="0F755474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ax[0, 1].legend()</w:t>
      </w:r>
    </w:p>
    <w:p w14:paraId="0D6EE3E3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0E522941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Scatter Plot: Profit vs. Advertising</w:t>
      </w:r>
    </w:p>
    <w:p w14:paraId="24108023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ax[1, 0].scatter(data['Advertising'], data['Profit'], color='r')</w:t>
      </w:r>
    </w:p>
    <w:p w14:paraId="42E22FBF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ax[1, 0].set_title('Profit vs Advertising')</w:t>
      </w:r>
    </w:p>
    <w:p w14:paraId="072AF902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ax[1, 0].set_xlabel('Advertising Spend')</w:t>
      </w:r>
    </w:p>
    <w:p w14:paraId="23694D0E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ax[1, 0].set_ylabel('Profit')</w:t>
      </w:r>
    </w:p>
    <w:p w14:paraId="6184A09E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191EC756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Histogram: Distribution of Sales</w:t>
      </w:r>
    </w:p>
    <w:p w14:paraId="756DB47D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ax[1, 1].hist(data['Sales'], bins=5, edgecolor='black', color='skyblue')</w:t>
      </w:r>
    </w:p>
    <w:p w14:paraId="3B97AE44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ax[1, 1].set_title('Sales Distribution')</w:t>
      </w:r>
    </w:p>
    <w:p w14:paraId="6257D67D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ax[1, 1].set_xlabel('Sales')</w:t>
      </w:r>
    </w:p>
    <w:p w14:paraId="68002EE3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ax[1, 1].set_ylabel('Frequency')</w:t>
      </w:r>
    </w:p>
    <w:p w14:paraId="0C93450A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5DA3CAB1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Adjust layout to prevent overlap</w:t>
      </w:r>
    </w:p>
    <w:p w14:paraId="1C890446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plt.tight_layout()</w:t>
      </w:r>
    </w:p>
    <w:p w14:paraId="17727869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5CE59190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Show the plots</w:t>
      </w:r>
    </w:p>
    <w:p w14:paraId="2AB779AB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plt.show()</w:t>
      </w:r>
    </w:p>
    <w:p w14:paraId="42744CBB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IN"/>
        </w:rPr>
      </w:pPr>
    </w:p>
    <w:p w14:paraId="7365F935">
      <w:pP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  <w:t>Output:</w:t>
      </w:r>
    </w:p>
    <w:p w14:paraId="6C4F55D9">
      <w:r>
        <w:rPr>
          <w:rFonts w:hint="default"/>
          <w:lang w:val="en-IN"/>
        </w:rPr>
        <w:t xml:space="preserve">                        </w:t>
      </w:r>
      <w:r>
        <w:drawing>
          <wp:inline distT="0" distB="0" distL="114300" distR="114300">
            <wp:extent cx="4419600" cy="129413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rcRect b="16132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2941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96BE4E8"/>
    <w:p w14:paraId="6F8B158A">
      <w:r>
        <w:rPr>
          <w:rFonts w:hint="default"/>
          <w:lang w:val="en-IN"/>
        </w:rPr>
        <w:t xml:space="preserve">        </w:t>
      </w:r>
      <w:r>
        <w:drawing>
          <wp:inline distT="0" distB="0" distL="114300" distR="114300">
            <wp:extent cx="5441950" cy="3255010"/>
            <wp:effectExtent l="9525" t="9525" r="19685" b="12065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41950" cy="32550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AEA64BE"/>
    <w:p w14:paraId="5CE74039"/>
    <w:p w14:paraId="2B2F0C01">
      <w:pPr>
        <w:pStyle w:val="42"/>
        <w:rPr>
          <w:rFonts w:hint="eastAsia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b]Perform data visualization using PowerBI on any sales data :</w:t>
      </w:r>
    </w:p>
    <w:p w14:paraId="3F919799">
      <w:pPr>
        <w:pStyle w:val="42"/>
        <w:rPr>
          <w:rFonts w:hint="eastAsia"/>
        </w:rPr>
      </w:pPr>
      <w:bookmarkStart w:id="0" w:name="_GoBack"/>
      <w:bookmarkEnd w:id="0"/>
      <w:r>
        <w:t>i] Open power BI:</w:t>
      </w:r>
    </w:p>
    <w:p w14:paraId="144FD486">
      <w:pPr>
        <w:pStyle w:val="42"/>
        <w:rPr>
          <w:rFonts w:hint="eastAsia"/>
        </w:rPr>
      </w:pPr>
      <w:r>
        <w:rPr>
          <w:lang w:val="en-US" w:eastAsia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72390</wp:posOffset>
            </wp:positionV>
            <wp:extent cx="5614670" cy="3072130"/>
            <wp:effectExtent l="9525" t="9525" r="14605" b="12065"/>
            <wp:wrapSquare wrapText="bothSides"/>
            <wp:docPr id="4" name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"/>
                    <pic:cNvPicPr/>
                  </pic:nvPicPr>
                  <pic:blipFill>
                    <a:blip r:embed="rId7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3072130"/>
                    </a:xfrm>
                    <a:prstGeom prst="rect">
                      <a:avLst/>
                    </a:prstGeom>
                    <a:ln w="762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3706F3B1">
      <w:pPr>
        <w:pStyle w:val="42"/>
        <w:rPr>
          <w:rFonts w:hint="eastAsia"/>
        </w:rPr>
      </w:pPr>
      <w:r>
        <w:t>ii] Select the data file:</w:t>
      </w:r>
    </w:p>
    <w:p w14:paraId="5FC582FF">
      <w:pPr>
        <w:pStyle w:val="42"/>
        <w:rPr>
          <w:rFonts w:hint="default"/>
          <w:lang w:val="en-IN" w:eastAsia="en-US" w:bidi="ar-SA"/>
        </w:rPr>
      </w:pPr>
      <w:r>
        <w:rPr>
          <w:rFonts w:hint="default"/>
          <w:lang w:val="en-IN" w:eastAsia="en-US" w:bidi="ar-SA"/>
        </w:rPr>
        <w:t xml:space="preserve"> </w:t>
      </w:r>
    </w:p>
    <w:p w14:paraId="77686225">
      <w:pPr>
        <w:pStyle w:val="42"/>
        <w:rPr>
          <w:rFonts w:hint="eastAsia"/>
        </w:rPr>
      </w:pPr>
      <w:r>
        <w:rPr>
          <w:rFonts w:hint="default"/>
          <w:lang w:val="en-IN" w:eastAsia="en-US" w:bidi="ar-SA"/>
        </w:rPr>
        <w:t xml:space="preserve">          </w:t>
      </w:r>
      <w:r>
        <w:rPr>
          <w:lang w:val="en-US" w:eastAsia="en-US" w:bidi="ar-SA"/>
        </w:rPr>
        <w:drawing>
          <wp:inline distT="0" distB="0" distL="114300" distR="114300">
            <wp:extent cx="5136515" cy="3250565"/>
            <wp:effectExtent l="0" t="0" r="14605" b="10795"/>
            <wp:docPr id="15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2"/>
                    <pic:cNvPicPr/>
                  </pic:nvPicPr>
                  <pic:blipFill>
                    <a:blip r:embed="rId8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36515" cy="325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1406BF9E">
      <w:pPr>
        <w:rPr>
          <w:rFonts w:hint="default"/>
          <w:lang w:val="en-IN"/>
        </w:rPr>
      </w:pPr>
    </w:p>
    <w:p w14:paraId="11B33B17">
      <w:pPr>
        <w:rPr>
          <w:rFonts w:hint="default"/>
          <w:lang w:val="en-IN"/>
        </w:rPr>
      </w:pPr>
    </w:p>
    <w:p w14:paraId="5B1E4888">
      <w:pPr>
        <w:rPr>
          <w:rFonts w:hint="default"/>
          <w:lang w:val="en-IN"/>
        </w:rPr>
      </w:pPr>
    </w:p>
    <w:p w14:paraId="4F76C21F">
      <w:pPr>
        <w:pStyle w:val="42"/>
        <w:rPr>
          <w:rFonts w:hint="eastAsia"/>
        </w:rPr>
      </w:pPr>
      <w:r>
        <w:t>iii] Load the Data:</w:t>
      </w:r>
    </w:p>
    <w:p w14:paraId="75A42462">
      <w:pPr>
        <w:rPr>
          <w:lang w:val="en-US" w:eastAsia="en-US" w:bidi="ar-SA"/>
        </w:rPr>
      </w:pPr>
      <w:r>
        <w:rPr>
          <w:rFonts w:hint="default"/>
          <w:lang w:val="en-IN" w:eastAsia="en-US" w:bidi="ar-SA"/>
        </w:rPr>
        <w:t xml:space="preserve">   </w:t>
      </w:r>
      <w:r>
        <w:rPr>
          <w:lang w:val="en-US" w:eastAsia="en-US" w:bidi="ar-SA"/>
        </w:rPr>
        <w:drawing>
          <wp:inline distT="0" distB="0" distL="114300" distR="114300">
            <wp:extent cx="5678170" cy="2927350"/>
            <wp:effectExtent l="9525" t="9525" r="12065" b="19685"/>
            <wp:docPr id="16" name="Image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"/>
                    <pic:cNvPicPr/>
                  </pic:nvPicPr>
                  <pic:blipFill>
                    <a:blip r:embed="rId9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8170" cy="2927350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38A7B552">
      <w:pPr>
        <w:rPr>
          <w:lang w:val="en-US" w:eastAsia="en-US" w:bidi="ar-SA"/>
        </w:rPr>
      </w:pPr>
    </w:p>
    <w:p w14:paraId="767BA1F7">
      <w:pPr>
        <w:pStyle w:val="42"/>
        <w:rPr>
          <w:rFonts w:hint="eastAsia"/>
        </w:rPr>
      </w:pPr>
      <w:r>
        <w:t>iv] Select the visualization option:</w:t>
      </w:r>
    </w:p>
    <w:p w14:paraId="7E64DC9C">
      <w:pPr>
        <w:pStyle w:val="42"/>
        <w:rPr>
          <w:rFonts w:hint="eastAsia"/>
        </w:rPr>
      </w:pPr>
      <w:r>
        <w:rPr>
          <w:lang w:val="en-US" w:eastAsia="en-US" w:bidi="ar-SA"/>
        </w:rPr>
        <w:drawing>
          <wp:inline distT="0" distB="0" distL="114300" distR="114300">
            <wp:extent cx="5706110" cy="2882900"/>
            <wp:effectExtent l="9525" t="9525" r="14605" b="18415"/>
            <wp:docPr id="5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/>
                    <pic:cNvPicPr/>
                  </pic:nvPicPr>
                  <pic:blipFill>
                    <a:blip r:embed="rId10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6110" cy="2882900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26111A74">
      <w:pPr>
        <w:rPr>
          <w:rFonts w:hint="default"/>
          <w:lang w:val="en-IN" w:eastAsia="en-US" w:bidi="ar-SA"/>
        </w:rPr>
      </w:pPr>
    </w:p>
    <w:p w14:paraId="3C2D1DBB">
      <w:pPr>
        <w:pStyle w:val="42"/>
        <w:rPr>
          <w:rFonts w:hint="eastAsia"/>
        </w:rPr>
      </w:pPr>
      <w:r>
        <w:t>v] Select the fields and configure the component: For place and profit</w:t>
      </w:r>
    </w:p>
    <w:p w14:paraId="0FDC3CF7">
      <w:pPr>
        <w:pStyle w:val="42"/>
        <w:rPr>
          <w:rFonts w:hint="eastAsia"/>
        </w:rPr>
      </w:pPr>
      <w:r>
        <w:rPr>
          <w:lang w:val="en-US" w:eastAsia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3185160</wp:posOffset>
            </wp:positionH>
            <wp:positionV relativeFrom="paragraph">
              <wp:posOffset>150495</wp:posOffset>
            </wp:positionV>
            <wp:extent cx="2596515" cy="2037080"/>
            <wp:effectExtent l="9525" t="9525" r="15240" b="10795"/>
            <wp:wrapSquare wrapText="bothSides"/>
            <wp:docPr id="6" name="Image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"/>
                    <pic:cNvPicPr/>
                  </pic:nvPicPr>
                  <pic:blipFill>
                    <a:blip r:embed="rId11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6515" cy="2037080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0EB1CDFB">
      <w:pPr>
        <w:pStyle w:val="42"/>
        <w:rPr>
          <w:rFonts w:hint="eastAsia"/>
        </w:rPr>
      </w:pPr>
      <w:r>
        <w:rPr>
          <w:lang w:val="en-US" w:eastAsia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199390</wp:posOffset>
            </wp:positionH>
            <wp:positionV relativeFrom="paragraph">
              <wp:posOffset>11430</wp:posOffset>
            </wp:positionV>
            <wp:extent cx="2877185" cy="1219835"/>
            <wp:effectExtent l="9525" t="9525" r="24130" b="20320"/>
            <wp:wrapSquare wrapText="bothSides"/>
            <wp:docPr id="7" name="Image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"/>
                    <pic:cNvPicPr/>
                  </pic:nvPicPr>
                  <pic:blipFill>
                    <a:blip r:embed="rId12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7159" cy="1219718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01C85AF8">
      <w:pPr>
        <w:pStyle w:val="42"/>
        <w:rPr>
          <w:rFonts w:hint="eastAsia"/>
        </w:rPr>
      </w:pPr>
    </w:p>
    <w:p w14:paraId="221375D8">
      <w:pPr>
        <w:pStyle w:val="42"/>
        <w:rPr>
          <w:rFonts w:hint="eastAsia"/>
        </w:rPr>
      </w:pPr>
    </w:p>
    <w:p w14:paraId="0310E682">
      <w:pPr>
        <w:pStyle w:val="42"/>
        <w:rPr>
          <w:rFonts w:hint="eastAsia"/>
        </w:rPr>
      </w:pPr>
    </w:p>
    <w:p w14:paraId="0B2C6AB2">
      <w:pPr>
        <w:pStyle w:val="42"/>
        <w:rPr>
          <w:rFonts w:hint="eastAsia"/>
        </w:rPr>
      </w:pPr>
    </w:p>
    <w:p w14:paraId="0CBFF094">
      <w:pPr>
        <w:pStyle w:val="42"/>
        <w:rPr>
          <w:rFonts w:hint="eastAsia"/>
        </w:rPr>
      </w:pPr>
      <w:r>
        <w:t xml:space="preserve"> </w:t>
      </w:r>
      <w:r>
        <w:tab/>
      </w:r>
      <w:r>
        <w:t>v] Select the fields and configure the component: For Sale according to date</w:t>
      </w:r>
    </w:p>
    <w:p w14:paraId="0E149B0D">
      <w:pPr>
        <w:pStyle w:val="42"/>
        <w:rPr>
          <w:rFonts w:hint="eastAsia"/>
        </w:rPr>
      </w:pPr>
      <w:r>
        <w:rPr>
          <w:lang w:val="en-US" w:eastAsia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225425</wp:posOffset>
            </wp:positionH>
            <wp:positionV relativeFrom="paragraph">
              <wp:posOffset>48895</wp:posOffset>
            </wp:positionV>
            <wp:extent cx="2590165" cy="1703705"/>
            <wp:effectExtent l="9525" t="9525" r="21590" b="24130"/>
            <wp:wrapSquare wrapText="bothSides"/>
            <wp:docPr id="8" name="Image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"/>
                    <pic:cNvPicPr/>
                  </pic:nvPicPr>
                  <pic:blipFill>
                    <a:blip r:embed="rId13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0165" cy="1703705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lang w:val="en-US" w:eastAsia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3247390</wp:posOffset>
            </wp:positionH>
            <wp:positionV relativeFrom="paragraph">
              <wp:posOffset>78740</wp:posOffset>
            </wp:positionV>
            <wp:extent cx="2408555" cy="1964055"/>
            <wp:effectExtent l="9525" t="9525" r="20320" b="22860"/>
            <wp:wrapSquare wrapText="bothSides"/>
            <wp:docPr id="9" name="Image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8"/>
                    <pic:cNvPicPr/>
                  </pic:nvPicPr>
                  <pic:blipFill>
                    <a:blip r:embed="rId14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8555" cy="1964055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18B50063">
      <w:pPr>
        <w:pStyle w:val="42"/>
        <w:rPr>
          <w:rFonts w:hint="eastAsia"/>
        </w:rPr>
      </w:pPr>
    </w:p>
    <w:p w14:paraId="6DA78E90">
      <w:pPr>
        <w:pStyle w:val="42"/>
        <w:rPr>
          <w:rFonts w:hint="eastAsia"/>
        </w:rPr>
      </w:pPr>
      <w:r>
        <w:t>vi] Add some more appropriate graphs and then the final dashboard:</w:t>
      </w:r>
    </w:p>
    <w:p w14:paraId="4AB44F1D">
      <w:pPr>
        <w:pStyle w:val="42"/>
        <w:rPr>
          <w:rFonts w:hint="eastAsia"/>
        </w:rPr>
      </w:pPr>
      <w:r>
        <w:rPr>
          <w:rFonts w:hint="default"/>
          <w:lang w:val="en-IN" w:eastAsia="en-US" w:bidi="ar-SA"/>
        </w:rPr>
        <w:t xml:space="preserve">  </w:t>
      </w:r>
      <w:r>
        <w:rPr>
          <w:lang w:val="en-US" w:eastAsia="en-US" w:bidi="ar-SA"/>
        </w:rPr>
        <w:drawing>
          <wp:inline distT="0" distB="0" distL="114300" distR="114300">
            <wp:extent cx="5673725" cy="3266440"/>
            <wp:effectExtent l="9525" t="9525" r="16510" b="15875"/>
            <wp:docPr id="10" name="Image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"/>
                    <pic:cNvPicPr/>
                  </pic:nvPicPr>
                  <pic:blipFill>
                    <a:blip r:embed="rId15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3725" cy="3266440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02CA18C8">
      <w:pPr>
        <w:pStyle w:val="42"/>
        <w:rPr>
          <w:rFonts w:hint="eastAsia"/>
        </w:rPr>
      </w:pPr>
    </w:p>
    <w:p w14:paraId="31E6D5B1">
      <w:pPr>
        <w:pStyle w:val="42"/>
        <w:rPr>
          <w:rFonts w:hint="eastAsia"/>
        </w:rPr>
      </w:pPr>
      <w:r>
        <w:t>vii]Selection of a feature:</w:t>
      </w:r>
    </w:p>
    <w:p w14:paraId="3F37E99A">
      <w:pPr>
        <w:pStyle w:val="42"/>
        <w:rPr>
          <w:rFonts w:hint="eastAsia"/>
        </w:rPr>
      </w:pPr>
      <w:r>
        <w:rPr>
          <w:rFonts w:hint="default"/>
          <w:lang w:val="en-IN" w:eastAsia="en-US" w:bidi="ar-SA"/>
        </w:rPr>
        <w:t xml:space="preserve">    </w:t>
      </w:r>
      <w:r>
        <w:rPr>
          <w:lang w:val="en-US" w:eastAsia="en-US" w:bidi="ar-SA"/>
        </w:rPr>
        <w:drawing>
          <wp:inline distT="0" distB="0" distL="114300" distR="114300">
            <wp:extent cx="5589270" cy="3194050"/>
            <wp:effectExtent l="9525" t="9525" r="9525" b="12065"/>
            <wp:docPr id="11" name="Image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1"/>
                    <pic:cNvPicPr/>
                  </pic:nvPicPr>
                  <pic:blipFill>
                    <a:blip r:embed="rId16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9270" cy="3194050"/>
                    </a:xfrm>
                    <a:prstGeom prst="rect">
                      <a:avLst/>
                    </a:prstGeom>
                    <a:ln w="76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5C2A0B85">
      <w:pPr>
        <w:pStyle w:val="42"/>
        <w:rPr>
          <w:rFonts w:hint="eastAsia"/>
        </w:rPr>
      </w:pPr>
    </w:p>
    <w:p w14:paraId="5C3E9772">
      <w:pPr>
        <w:pStyle w:val="42"/>
        <w:rPr>
          <w:rFonts w:hint="eastAsia"/>
        </w:rPr>
      </w:pPr>
    </w:p>
    <w:p w14:paraId="2A45A36B">
      <w:pPr>
        <w:pStyle w:val="42"/>
        <w:rPr>
          <w:rFonts w:hint="eastAsia"/>
        </w:rPr>
      </w:pPr>
    </w:p>
    <w:p w14:paraId="17064A2E">
      <w:pPr>
        <w:pStyle w:val="42"/>
        <w:rPr>
          <w:rFonts w:hint="eastAsia"/>
        </w:rPr>
      </w:pPr>
    </w:p>
    <w:p w14:paraId="069A64A0">
      <w:pPr>
        <w:pStyle w:val="42"/>
        <w:rPr>
          <w:rFonts w:hint="eastAsia"/>
        </w:rPr>
      </w:pPr>
    </w:p>
    <w:p w14:paraId="3C469451">
      <w:pPr>
        <w:pStyle w:val="42"/>
        <w:rPr>
          <w:rFonts w:hint="eastAsia"/>
        </w:rPr>
      </w:pPr>
    </w:p>
    <w:p w14:paraId="1C2C27B7">
      <w:pPr>
        <w:pStyle w:val="42"/>
        <w:rPr>
          <w:rFonts w:hint="eastAsia"/>
        </w:rPr>
      </w:pPr>
    </w:p>
    <w:p w14:paraId="4FB0E27C">
      <w:pPr>
        <w:pStyle w:val="42"/>
        <w:rPr>
          <w:rFonts w:hint="eastAsia"/>
        </w:rPr>
      </w:pPr>
    </w:p>
    <w:p w14:paraId="0ADBCDBC">
      <w:pPr>
        <w:pStyle w:val="42"/>
        <w:rPr>
          <w:rFonts w:hint="eastAsia"/>
        </w:rPr>
      </w:pPr>
    </w:p>
    <w:p w14:paraId="428F9990">
      <w:pPr>
        <w:pStyle w:val="42"/>
        <w:rPr>
          <w:rFonts w:hint="eastAsia"/>
        </w:rPr>
      </w:pPr>
    </w:p>
    <w:p w14:paraId="0FE9880B">
      <w:pPr>
        <w:rPr>
          <w:rFonts w:hint="default"/>
          <w:lang w:val="en-IN" w:eastAsia="en-US" w:bidi="ar-SA"/>
        </w:rPr>
      </w:pPr>
      <w:r>
        <w:tab/>
      </w:r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1382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4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3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2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1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4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3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2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71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0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70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75E10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6233B86"/>
    <w:rsid w:val="082F7D82"/>
    <w:rsid w:val="084A791A"/>
    <w:rsid w:val="09A3305A"/>
    <w:rsid w:val="0A714E10"/>
    <w:rsid w:val="0AEE49C5"/>
    <w:rsid w:val="156E2B63"/>
    <w:rsid w:val="23C3438A"/>
    <w:rsid w:val="29682AB9"/>
    <w:rsid w:val="2B6E6FE2"/>
    <w:rsid w:val="2C622962"/>
    <w:rsid w:val="317E08EA"/>
    <w:rsid w:val="3CF91A35"/>
    <w:rsid w:val="3D24686C"/>
    <w:rsid w:val="40A43FE1"/>
    <w:rsid w:val="40A5279C"/>
    <w:rsid w:val="41466090"/>
    <w:rsid w:val="42FB311A"/>
    <w:rsid w:val="439C65F2"/>
    <w:rsid w:val="43B822A5"/>
    <w:rsid w:val="4401219E"/>
    <w:rsid w:val="46D03755"/>
    <w:rsid w:val="4CCA55D1"/>
    <w:rsid w:val="526E1F1D"/>
    <w:rsid w:val="563B63C7"/>
    <w:rsid w:val="5C8F0A7C"/>
    <w:rsid w:val="679D467D"/>
    <w:rsid w:val="68083837"/>
    <w:rsid w:val="69AE3A7E"/>
    <w:rsid w:val="6F075E10"/>
    <w:rsid w:val="71E06E2B"/>
    <w:rsid w:val="7B237058"/>
    <w:rsid w:val="7DF11A37"/>
    <w:rsid w:val="7F15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4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41">
    <w:name w:val="Header and Footer"/>
    <w:basedOn w:val="42"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42">
    <w:name w:val="Standard"/>
    <w:qFormat/>
    <w:uiPriority w:val="0"/>
    <w:pPr>
      <w:suppressAutoHyphens/>
      <w:autoSpaceDN w:val="0"/>
      <w:textAlignment w:val="baseline"/>
    </w:pPr>
    <w:rPr>
      <w:rFonts w:ascii="Liberation Serif" w:hAnsi="Liberation Serif" w:eastAsia="NSimSun" w:cs="Lucida Sans"/>
      <w:kern w:val="3"/>
      <w:sz w:val="24"/>
      <w:szCs w:val="24"/>
      <w:lang w:val="en-IN" w:eastAsia="zh-CN" w:bidi="hi-IN"/>
    </w:rPr>
  </w:style>
  <w:style w:type="character" w:styleId="43">
    <w:name w:val="HTML Acronym"/>
    <w:basedOn w:val="11"/>
    <w:qFormat/>
    <w:uiPriority w:val="0"/>
  </w:style>
  <w:style w:type="paragraph" w:styleId="44">
    <w:name w:val="HTML Address"/>
    <w:basedOn w:val="1"/>
    <w:qFormat/>
    <w:uiPriority w:val="0"/>
    <w:rPr>
      <w:i/>
      <w:iCs/>
    </w:rPr>
  </w:style>
  <w:style w:type="character" w:styleId="45">
    <w:name w:val="HTML Cite"/>
    <w:basedOn w:val="11"/>
    <w:qFormat/>
    <w:uiPriority w:val="0"/>
    <w:rPr>
      <w:i/>
      <w:iCs/>
    </w:rPr>
  </w:style>
  <w:style w:type="character" w:styleId="46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7">
    <w:name w:val="HTML Definition"/>
    <w:basedOn w:val="11"/>
    <w:qFormat/>
    <w:uiPriority w:val="0"/>
    <w:rPr>
      <w:i/>
      <w:iCs/>
    </w:rPr>
  </w:style>
  <w:style w:type="character" w:styleId="48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9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50">
    <w:name w:val="HTML Sample"/>
    <w:basedOn w:val="11"/>
    <w:qFormat/>
    <w:uiPriority w:val="0"/>
    <w:rPr>
      <w:rFonts w:ascii="Courier New" w:hAnsi="Courier New" w:cs="Courier New"/>
    </w:rPr>
  </w:style>
  <w:style w:type="character" w:styleId="51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2">
    <w:name w:val="HTML Variable"/>
    <w:basedOn w:val="11"/>
    <w:qFormat/>
    <w:uiPriority w:val="0"/>
    <w:rPr>
      <w:i/>
      <w:iCs/>
    </w:rPr>
  </w:style>
  <w:style w:type="character" w:styleId="53">
    <w:name w:val="Hyperlink"/>
    <w:basedOn w:val="11"/>
    <w:qFormat/>
    <w:uiPriority w:val="0"/>
    <w:rPr>
      <w:color w:val="0000FF"/>
      <w:u w:val="single"/>
    </w:rPr>
  </w:style>
  <w:style w:type="paragraph" w:styleId="54">
    <w:name w:val="index 1"/>
    <w:basedOn w:val="1"/>
    <w:next w:val="1"/>
    <w:qFormat/>
    <w:uiPriority w:val="0"/>
  </w:style>
  <w:style w:type="paragraph" w:styleId="55">
    <w:name w:val="index 2"/>
    <w:basedOn w:val="1"/>
    <w:next w:val="1"/>
    <w:qFormat/>
    <w:uiPriority w:val="0"/>
    <w:pPr>
      <w:ind w:left="200" w:leftChars="200"/>
    </w:pPr>
  </w:style>
  <w:style w:type="paragraph" w:styleId="56">
    <w:name w:val="index 3"/>
    <w:basedOn w:val="1"/>
    <w:next w:val="1"/>
    <w:qFormat/>
    <w:uiPriority w:val="0"/>
    <w:pPr>
      <w:ind w:left="400" w:leftChars="400"/>
    </w:pPr>
  </w:style>
  <w:style w:type="paragraph" w:styleId="57">
    <w:name w:val="index 4"/>
    <w:basedOn w:val="1"/>
    <w:next w:val="1"/>
    <w:qFormat/>
    <w:uiPriority w:val="0"/>
    <w:pPr>
      <w:ind w:left="600" w:leftChars="600"/>
    </w:pPr>
  </w:style>
  <w:style w:type="paragraph" w:styleId="58">
    <w:name w:val="index 5"/>
    <w:basedOn w:val="1"/>
    <w:next w:val="1"/>
    <w:qFormat/>
    <w:uiPriority w:val="0"/>
    <w:pPr>
      <w:ind w:left="800" w:leftChars="800"/>
    </w:pPr>
  </w:style>
  <w:style w:type="paragraph" w:styleId="59">
    <w:name w:val="index 6"/>
    <w:basedOn w:val="1"/>
    <w:next w:val="1"/>
    <w:qFormat/>
    <w:uiPriority w:val="0"/>
    <w:pPr>
      <w:ind w:left="1000" w:leftChars="1000"/>
    </w:pPr>
  </w:style>
  <w:style w:type="paragraph" w:styleId="60">
    <w:name w:val="index 7"/>
    <w:basedOn w:val="1"/>
    <w:next w:val="1"/>
    <w:qFormat/>
    <w:uiPriority w:val="0"/>
    <w:pPr>
      <w:ind w:left="1200" w:leftChars="1200"/>
    </w:pPr>
  </w:style>
  <w:style w:type="paragraph" w:styleId="61">
    <w:name w:val="index 8"/>
    <w:basedOn w:val="1"/>
    <w:next w:val="1"/>
    <w:qFormat/>
    <w:uiPriority w:val="0"/>
    <w:pPr>
      <w:ind w:left="1400" w:leftChars="140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index heading"/>
    <w:basedOn w:val="1"/>
    <w:next w:val="54"/>
    <w:qFormat/>
    <w:uiPriority w:val="0"/>
    <w:rPr>
      <w:rFonts w:ascii="Arial" w:hAnsi="Arial" w:cs="Arial"/>
      <w:b/>
      <w:bCs/>
    </w:rPr>
  </w:style>
  <w:style w:type="character" w:styleId="64">
    <w:name w:val="line number"/>
    <w:basedOn w:val="11"/>
    <w:qFormat/>
    <w:uiPriority w:val="0"/>
  </w:style>
  <w:style w:type="paragraph" w:styleId="65">
    <w:name w:val="List"/>
    <w:basedOn w:val="1"/>
    <w:qFormat/>
    <w:uiPriority w:val="0"/>
    <w:pPr>
      <w:ind w:left="200" w:hanging="200" w:hangingChars="200"/>
    </w:pPr>
  </w:style>
  <w:style w:type="paragraph" w:styleId="66">
    <w:name w:val="List 2"/>
    <w:basedOn w:val="1"/>
    <w:qFormat/>
    <w:uiPriority w:val="0"/>
    <w:pPr>
      <w:ind w:left="100" w:leftChars="200" w:hanging="200" w:hangingChars="200"/>
    </w:pPr>
  </w:style>
  <w:style w:type="paragraph" w:styleId="67">
    <w:name w:val="List 3"/>
    <w:basedOn w:val="1"/>
    <w:qFormat/>
    <w:uiPriority w:val="0"/>
    <w:pPr>
      <w:ind w:left="100" w:leftChars="400" w:hanging="200" w:hangingChars="200"/>
    </w:pPr>
  </w:style>
  <w:style w:type="paragraph" w:styleId="68">
    <w:name w:val="List 4"/>
    <w:basedOn w:val="1"/>
    <w:qFormat/>
    <w:uiPriority w:val="0"/>
    <w:pPr>
      <w:ind w:left="100" w:leftChars="600" w:hanging="200" w:hangingChars="200"/>
    </w:pPr>
  </w:style>
  <w:style w:type="paragraph" w:styleId="69">
    <w:name w:val="List 5"/>
    <w:basedOn w:val="1"/>
    <w:qFormat/>
    <w:uiPriority w:val="0"/>
    <w:pPr>
      <w:ind w:left="100" w:leftChars="800" w:hanging="200" w:hangingChars="200"/>
    </w:pPr>
  </w:style>
  <w:style w:type="paragraph" w:styleId="70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71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2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3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4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5">
    <w:name w:val="List Continue"/>
    <w:basedOn w:val="1"/>
    <w:qFormat/>
    <w:uiPriority w:val="0"/>
    <w:pPr>
      <w:spacing w:after="120"/>
      <w:ind w:left="420" w:leftChars="200"/>
    </w:pPr>
  </w:style>
  <w:style w:type="paragraph" w:styleId="76">
    <w:name w:val="List Continue 2"/>
    <w:basedOn w:val="1"/>
    <w:qFormat/>
    <w:uiPriority w:val="0"/>
    <w:pPr>
      <w:spacing w:after="120"/>
      <w:ind w:left="840" w:leftChars="400"/>
    </w:pPr>
  </w:style>
  <w:style w:type="paragraph" w:styleId="77">
    <w:name w:val="List Continue 3"/>
    <w:basedOn w:val="1"/>
    <w:qFormat/>
    <w:uiPriority w:val="0"/>
    <w:pPr>
      <w:spacing w:after="120"/>
      <w:ind w:left="1260" w:leftChars="600"/>
    </w:pPr>
  </w:style>
  <w:style w:type="paragraph" w:styleId="78">
    <w:name w:val="List Continue 4"/>
    <w:basedOn w:val="1"/>
    <w:qFormat/>
    <w:uiPriority w:val="0"/>
    <w:pPr>
      <w:spacing w:after="120"/>
      <w:ind w:left="1680" w:leftChars="800"/>
    </w:pPr>
  </w:style>
  <w:style w:type="paragraph" w:styleId="79">
    <w:name w:val="List Continue 5"/>
    <w:basedOn w:val="1"/>
    <w:qFormat/>
    <w:uiPriority w:val="0"/>
    <w:pPr>
      <w:spacing w:after="120"/>
      <w:ind w:left="2100" w:leftChars="1000"/>
    </w:pPr>
  </w:style>
  <w:style w:type="paragraph" w:styleId="80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81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2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3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4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5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7">
    <w:name w:val="Normal (Web)"/>
    <w:basedOn w:val="1"/>
    <w:qFormat/>
    <w:uiPriority w:val="0"/>
    <w:rPr>
      <w:sz w:val="24"/>
      <w:szCs w:val="24"/>
    </w:rPr>
  </w:style>
  <w:style w:type="paragraph" w:styleId="88">
    <w:name w:val="Normal Indent"/>
    <w:basedOn w:val="1"/>
    <w:qFormat/>
    <w:uiPriority w:val="0"/>
    <w:pPr>
      <w:ind w:firstLine="420" w:firstLineChars="200"/>
    </w:pPr>
  </w:style>
  <w:style w:type="paragraph" w:styleId="89">
    <w:name w:val="Note Heading"/>
    <w:basedOn w:val="1"/>
    <w:next w:val="1"/>
    <w:qFormat/>
    <w:uiPriority w:val="0"/>
    <w:pPr>
      <w:jc w:val="center"/>
    </w:pPr>
  </w:style>
  <w:style w:type="character" w:styleId="90">
    <w:name w:val="page number"/>
    <w:basedOn w:val="11"/>
    <w:qFormat/>
    <w:uiPriority w:val="0"/>
  </w:style>
  <w:style w:type="paragraph" w:styleId="91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2">
    <w:name w:val="Salutation"/>
    <w:basedOn w:val="1"/>
    <w:next w:val="1"/>
    <w:qFormat/>
    <w:uiPriority w:val="0"/>
  </w:style>
  <w:style w:type="paragraph" w:styleId="93">
    <w:name w:val="Signature"/>
    <w:basedOn w:val="1"/>
    <w:qFormat/>
    <w:uiPriority w:val="0"/>
    <w:pPr>
      <w:ind w:left="100" w:leftChars="2100"/>
    </w:pPr>
  </w:style>
  <w:style w:type="character" w:styleId="94">
    <w:name w:val="Strong"/>
    <w:basedOn w:val="11"/>
    <w:qFormat/>
    <w:uiPriority w:val="0"/>
    <w:rPr>
      <w:b/>
      <w:bCs/>
    </w:rPr>
  </w:style>
  <w:style w:type="paragraph" w:styleId="95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6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7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4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6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8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9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10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1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2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8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0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1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4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7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8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9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30">
    <w:name w:val="table of authorities"/>
    <w:basedOn w:val="1"/>
    <w:next w:val="1"/>
    <w:qFormat/>
    <w:uiPriority w:val="0"/>
    <w:pPr>
      <w:ind w:left="420" w:leftChars="200"/>
    </w:pPr>
  </w:style>
  <w:style w:type="paragraph" w:styleId="131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2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4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5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6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8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9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40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4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2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3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4">
    <w:name w:val="toc 1"/>
    <w:basedOn w:val="1"/>
    <w:next w:val="1"/>
    <w:qFormat/>
    <w:uiPriority w:val="0"/>
  </w:style>
  <w:style w:type="paragraph" w:styleId="145">
    <w:name w:val="toc 2"/>
    <w:basedOn w:val="1"/>
    <w:next w:val="1"/>
    <w:qFormat/>
    <w:uiPriority w:val="0"/>
    <w:pPr>
      <w:ind w:left="420" w:leftChars="200"/>
    </w:pPr>
  </w:style>
  <w:style w:type="paragraph" w:styleId="146">
    <w:name w:val="toc 3"/>
    <w:basedOn w:val="1"/>
    <w:next w:val="1"/>
    <w:qFormat/>
    <w:uiPriority w:val="0"/>
    <w:pPr>
      <w:ind w:left="840" w:leftChars="400"/>
    </w:pPr>
  </w:style>
  <w:style w:type="paragraph" w:styleId="147">
    <w:name w:val="toc 4"/>
    <w:basedOn w:val="1"/>
    <w:next w:val="1"/>
    <w:qFormat/>
    <w:uiPriority w:val="0"/>
    <w:pPr>
      <w:ind w:left="1260" w:leftChars="600"/>
    </w:pPr>
  </w:style>
  <w:style w:type="paragraph" w:styleId="148">
    <w:name w:val="toc 5"/>
    <w:basedOn w:val="1"/>
    <w:next w:val="1"/>
    <w:qFormat/>
    <w:uiPriority w:val="0"/>
    <w:pPr>
      <w:ind w:left="1680" w:leftChars="800"/>
    </w:pPr>
  </w:style>
  <w:style w:type="paragraph" w:styleId="149">
    <w:name w:val="toc 6"/>
    <w:basedOn w:val="1"/>
    <w:next w:val="1"/>
    <w:qFormat/>
    <w:uiPriority w:val="0"/>
    <w:pPr>
      <w:ind w:left="2100" w:leftChars="1000"/>
    </w:pPr>
  </w:style>
  <w:style w:type="paragraph" w:styleId="150">
    <w:name w:val="toc 7"/>
    <w:basedOn w:val="1"/>
    <w:next w:val="1"/>
    <w:qFormat/>
    <w:uiPriority w:val="0"/>
    <w:pPr>
      <w:ind w:left="2520" w:leftChars="1200"/>
    </w:pPr>
  </w:style>
  <w:style w:type="paragraph" w:styleId="151">
    <w:name w:val="toc 8"/>
    <w:basedOn w:val="1"/>
    <w:next w:val="1"/>
    <w:qFormat/>
    <w:uiPriority w:val="0"/>
    <w:pPr>
      <w:ind w:left="2940" w:leftChars="1400"/>
    </w:pPr>
  </w:style>
  <w:style w:type="paragraph" w:styleId="152">
    <w:name w:val="toc 9"/>
    <w:basedOn w:val="1"/>
    <w:next w:val="1"/>
    <w:qFormat/>
    <w:uiPriority w:val="0"/>
    <w:pPr>
      <w:ind w:left="3360" w:leftChars="1600"/>
    </w:pPr>
  </w:style>
  <w:style w:type="table" w:styleId="153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4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5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6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7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8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9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60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61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2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3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4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5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6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7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8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9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70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71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2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3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4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80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81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7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8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9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90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91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2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3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4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5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1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2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3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4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5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6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7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8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9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5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6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7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8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9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20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21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2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3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4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5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6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7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8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9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30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2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4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6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7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8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9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40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41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2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3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4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5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6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7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8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9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50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2024-07-06T14:14:00Z</dcterms:created>
  <dc:creator>TANMAY</dc:creator>
  <cp:lastModifiedBy>Tanmay Shenai</cp:lastModifiedBy>
  <dcterms:modified xsi:type="dcterms:W3CDTF">2025-03-26T13:07:53Z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299EFD687A3C42A48ACE2D942E7C353B_11</vt:lpwstr>
  </property>
</Properties>
</file>